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Dusche / WC </w:t>
            </w:r>
          </w:p>
          <w:p>
            <w:pPr>
              <w:spacing w:before="0" w:after="0" w:line="240" w:lineRule="auto"/>
            </w:pPr>
            <w:r>
              <w:t>2. 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046360970" name="b082a970-c6c7-11f0-85d3-8756402bef3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82208634" name="b082a970-c6c7-11f0-85d3-8756402bef3b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Dusche / WC </w:t>
            </w:r>
          </w:p>
          <w:p>
            <w:pPr>
              <w:spacing w:before="0" w:after="0" w:line="240" w:lineRule="auto"/>
            </w:pPr>
            <w:r>
              <w:t>2. 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548916165" name="cbcee1d0-c6c7-11f0-85d3-8756402bef3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76395764" name="cbcee1d0-c6c7-11f0-85d3-8756402bef3b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Dusche / WC </w:t>
            </w:r>
          </w:p>
          <w:p>
            <w:pPr>
              <w:spacing w:before="0" w:after="0" w:line="240" w:lineRule="auto"/>
            </w:pPr>
            <w:r>
              <w:t>2. OG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699430993" name="dc9ca3d0-c6c7-11f0-85d3-8756402bef3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61061989" name="dc9ca3d0-c6c7-11f0-85d3-8756402bef3b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Schlafzimmer / Gang / Wohnzimmer </w:t>
            </w:r>
          </w:p>
          <w:p>
            <w:pPr>
              <w:spacing w:before="0" w:after="0" w:line="240" w:lineRule="auto"/>
            </w:pPr>
            <w:r>
              <w:t>2. 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592593329" name="023f7f40-c6c8-11f0-85d3-8756402bef3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57989363" name="023f7f40-c6c8-11f0-85d3-8756402bef3b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 Gang / Wohnzimmer / Küche </w:t>
            </w:r>
          </w:p>
          <w:p>
            <w:pPr>
              <w:spacing w:before="0" w:after="0" w:line="240" w:lineRule="auto"/>
            </w:pPr>
            <w:r>
              <w:t>2. 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403344653" name="2daf7e00-c6c8-11f0-85d3-8756402bef3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48622885" name="2daf7e00-c6c8-11f0-85d3-8756402bef3b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 Gang / Wohnzimmer / Küche </w:t>
            </w:r>
          </w:p>
          <w:p>
            <w:pPr>
              <w:spacing w:before="0" w:after="0" w:line="240" w:lineRule="auto"/>
            </w:pPr>
            <w:r>
              <w:t>2. OG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520237038" name="6453ae90-c6c8-11f0-85d3-8756402bef3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17004092" name="6453ae90-c6c8-11f0-85d3-8756402bef3b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2. 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59889878" name="83db46b0-c6c8-11f0-85d3-8756402bef3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69993398" name="83db46b0-c6c8-11f0-85d3-8756402bef3b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2. 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498800549" name="96354e00-c6c8-11f0-85d3-8756402bef3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40316389" name="96354e00-c6c8-11f0-85d3-8756402bef3b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Schlafzimmer </w:t>
            </w:r>
          </w:p>
          <w:p>
            <w:pPr>
              <w:spacing w:before="0" w:after="0" w:line="240" w:lineRule="auto"/>
            </w:pPr>
            <w:r>
              <w:t>2. 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764178400" name="a4847b70-c6c8-11f0-85d3-8756402bef3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40190745" name="a4847b70-c6c8-11f0-85d3-8756402bef3b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Schlafzimmer </w:t>
            </w:r>
          </w:p>
          <w:p>
            <w:pPr>
              <w:spacing w:before="0" w:after="0" w:line="240" w:lineRule="auto"/>
            </w:pPr>
            <w:r>
              <w:t>2. OG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8254982" name="bf74b120-c6c8-11f0-85d3-8756402bef3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0280457" name="bf74b120-c6c8-11f0-85d3-8756402bef3b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Wohnzimmer </w:t>
            </w:r>
          </w:p>
          <w:p>
            <w:pPr>
              <w:spacing w:before="0" w:after="0" w:line="240" w:lineRule="auto"/>
            </w:pPr>
            <w:r>
              <w:t>2. OG </w:t>
            </w:r>
          </w:p>
          <w:p>
            <w:pPr>
              <w:spacing w:before="0" w:after="0" w:line="240" w:lineRule="auto"/>
            </w:pPr>
            <w:r>
              <w:t>Cheminée </w:t>
            </w:r>
          </w:p>
        </w:tc>
        <w:tc>
          <w:p>
            <w:pPr>
              <w:spacing w:before="0" w:after="0" w:line="240" w:lineRule="auto"/>
            </w:pPr>
            <w:r>
              <w:t>Cheminée </w:t>
            </w:r>
          </w:p>
        </w:tc>
        <w:tc>
          <w:p>
            <w:pPr>
              <w:spacing w:before="0" w:after="0" w:line="240" w:lineRule="auto"/>
            </w:pPr>
            <w:r>
              <w:t>Asbestschnüre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930498132" name="382bdc10-c6c9-11f0-85d3-8756402bef3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39988151" name="382bdc10-c6c9-11f0-85d3-8756402bef3b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5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Luzernerstrasse 18, 6353 Weggis</w:t>
          </w:r>
        </w:p>
        <w:p>
          <w:pPr>
            <w:spacing w:before="0" w:after="0"/>
          </w:pPr>
          <w:r>
            <w:t>597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footer.xml" Type="http://schemas.openxmlformats.org/officeDocument/2006/relationships/footer" Id="rId1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